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B4" w:rsidRDefault="00347979">
      <w:pPr>
        <w:pStyle w:val="SenderAddress"/>
      </w:pPr>
      <w:r>
        <w:t>Sheela Word</w:t>
      </w:r>
    </w:p>
    <w:p w:rsidR="00DC71B4" w:rsidRDefault="00347979">
      <w:pPr>
        <w:pStyle w:val="SenderAddress"/>
      </w:pPr>
      <w:r>
        <w:t>Blue Yonder Airlines</w:t>
      </w:r>
    </w:p>
    <w:p w:rsidR="00DC71B4" w:rsidRDefault="00347979">
      <w:pPr>
        <w:pStyle w:val="SenderAddress"/>
      </w:pPr>
      <w:r>
        <w:t>1234 15</w:t>
      </w:r>
      <w:r w:rsidRPr="00347979">
        <w:rPr>
          <w:vertAlign w:val="superscript"/>
        </w:rPr>
        <w:t>th</w:t>
      </w:r>
      <w:r>
        <w:t xml:space="preserve"> St</w:t>
      </w:r>
    </w:p>
    <w:p w:rsidR="00DC71B4" w:rsidRDefault="00347979">
      <w:pPr>
        <w:pStyle w:val="SenderAddress"/>
      </w:pPr>
      <w:r>
        <w:t>Phoenix, AZ 89001</w:t>
      </w:r>
    </w:p>
    <w:p w:rsidR="00DC71B4" w:rsidRDefault="00347979">
      <w:pPr>
        <w:pStyle w:val="Date"/>
      </w:pPr>
      <w:r>
        <w:t>October 11, 20XX</w:t>
      </w:r>
    </w:p>
    <w:p w:rsidR="00DC71B4" w:rsidRDefault="00347979">
      <w:pPr>
        <w:pStyle w:val="RecipientAddress"/>
      </w:pPr>
      <w:r>
        <w:t>Paul Suurs</w:t>
      </w:r>
    </w:p>
    <w:p w:rsidR="00DC71B4" w:rsidRDefault="00347979">
      <w:pPr>
        <w:pStyle w:val="RecipientAddress"/>
      </w:pPr>
      <w:r>
        <w:t xml:space="preserve">9876 Main St. </w:t>
      </w:r>
    </w:p>
    <w:p w:rsidR="00DC71B4" w:rsidRDefault="00347979">
      <w:pPr>
        <w:pStyle w:val="RecipientAddress"/>
      </w:pPr>
      <w:r>
        <w:t>Phoenix, AZ 89002</w:t>
      </w:r>
    </w:p>
    <w:p w:rsidR="00DC71B4" w:rsidRDefault="00D27A70">
      <w:pPr>
        <w:pStyle w:val="Salutation"/>
      </w:pPr>
      <w:r>
        <w:t>Dear</w:t>
      </w:r>
      <w:r w:rsidRPr="00C87022">
        <w:t xml:space="preserve"> </w:t>
      </w:r>
      <w:r w:rsidR="00347979">
        <w:t>Mr. Suurs</w:t>
      </w:r>
      <w:r>
        <w:t>:</w:t>
      </w:r>
    </w:p>
    <w:p w:rsidR="00DC71B4" w:rsidRDefault="00E14CF0">
      <w:pPr>
        <w:pStyle w:val="BodyText"/>
      </w:pPr>
      <w:r w:rsidRPr="00E14CF0">
        <w:t xml:space="preserve">It is our pleasure to confirm our </w:t>
      </w:r>
      <w:r w:rsidR="00347979">
        <w:t>offer of employment to you as a Ticket</w:t>
      </w:r>
      <w:r w:rsidRPr="00E14CF0">
        <w:t xml:space="preserve"> </w:t>
      </w:r>
      <w:r w:rsidR="00347979">
        <w:t>Agent</w:t>
      </w:r>
      <w:r w:rsidRPr="00E14CF0">
        <w:t xml:space="preserve"> at </w:t>
      </w:r>
      <w:r w:rsidR="00347979">
        <w:t>Blue Yonder Airlines</w:t>
      </w:r>
      <w:r w:rsidRPr="00E14CF0">
        <w:t xml:space="preserve">. In this position, you will report directly to </w:t>
      </w:r>
      <w:r w:rsidR="00347979">
        <w:t>Deborah Poe</w:t>
      </w:r>
      <w:r w:rsidRPr="00E14CF0">
        <w:t xml:space="preserve"> beginning Monday, </w:t>
      </w:r>
      <w:r>
        <w:t>November 3</w:t>
      </w:r>
      <w:r w:rsidR="00347979">
        <w:t>, 20XX</w:t>
      </w:r>
      <w:r w:rsidRPr="00E14CF0">
        <w:t>.</w:t>
      </w:r>
    </w:p>
    <w:p w:rsidR="00DC71B4" w:rsidRDefault="00E14CF0">
      <w:pPr>
        <w:pStyle w:val="BodyText"/>
      </w:pPr>
      <w:r w:rsidRPr="00E14CF0">
        <w:t>Your salary will be $</w:t>
      </w:r>
      <w:r w:rsidR="00347979">
        <w:t>55</w:t>
      </w:r>
      <w:r w:rsidRPr="00E14CF0">
        <w:t xml:space="preserve">,000 per year. Paychecks are issued biweekly beginning with your first paycheck on Friday, </w:t>
      </w:r>
      <w:r>
        <w:t>November 14</w:t>
      </w:r>
      <w:r w:rsidRPr="00E14CF0">
        <w:t>, 20</w:t>
      </w:r>
      <w:r w:rsidR="00347979">
        <w:t>XX</w:t>
      </w:r>
      <w:r w:rsidRPr="00E14CF0">
        <w:t>.</w:t>
      </w:r>
    </w:p>
    <w:p w:rsidR="00DC71B4" w:rsidRDefault="00E14CF0">
      <w:pPr>
        <w:pStyle w:val="BodyText"/>
      </w:pPr>
      <w:r w:rsidRPr="00E14CF0">
        <w:t xml:space="preserve">We will provide relocation assistance in the amount of $2,500. If you leave </w:t>
      </w:r>
      <w:r w:rsidR="00347979">
        <w:t>Blue Yonder Airlines</w:t>
      </w:r>
      <w:r w:rsidRPr="00E14CF0">
        <w:t xml:space="preserve"> before one year of continuous employment, you are required to return the total amount of relocation assistance.</w:t>
      </w:r>
    </w:p>
    <w:p w:rsidR="00DC71B4" w:rsidRDefault="00E14CF0">
      <w:pPr>
        <w:pStyle w:val="BodyText"/>
      </w:pPr>
      <w:r w:rsidRPr="00E14CF0">
        <w:t xml:space="preserve">You will be eligible for medical </w:t>
      </w:r>
      <w:r w:rsidR="007F56BA">
        <w:t xml:space="preserve">benefits </w:t>
      </w:r>
      <w:r w:rsidRPr="00E14CF0">
        <w:t>beginning on your first day of employment. Vacation accrues at a rate of 8.</w:t>
      </w:r>
      <w:r w:rsidR="007F56BA">
        <w:t>5</w:t>
      </w:r>
      <w:r w:rsidRPr="00E14CF0">
        <w:t xml:space="preserve"> hours per month. You will be eligible to take accrued vacation after three months of continuous employment.</w:t>
      </w:r>
    </w:p>
    <w:p w:rsidR="00DC71B4" w:rsidRDefault="00E14CF0">
      <w:pPr>
        <w:pStyle w:val="BodyText"/>
      </w:pPr>
      <w:r w:rsidRPr="00E14CF0">
        <w:t>To confirm your acceptance of this offer of employment, please sign below and return to me by fax at (555) 555-0150.</w:t>
      </w:r>
    </w:p>
    <w:p w:rsidR="00DC71B4" w:rsidRDefault="00D27A70">
      <w:pPr>
        <w:pStyle w:val="Closing"/>
      </w:pPr>
      <w:bookmarkStart w:id="0" w:name="_GoBack"/>
      <w:bookmarkEnd w:id="0"/>
      <w:r>
        <w:t>Sincerely,</w:t>
      </w:r>
    </w:p>
    <w:p w:rsidR="00DC71B4" w:rsidRDefault="00347979">
      <w:pPr>
        <w:pStyle w:val="Signature"/>
      </w:pPr>
      <w:r>
        <w:t>Sheela Word</w:t>
      </w:r>
    </w:p>
    <w:p w:rsidR="00DC71B4" w:rsidRDefault="00347979">
      <w:pPr>
        <w:pStyle w:val="Signature"/>
      </w:pPr>
      <w:r>
        <w:t>Human Resources Specialist</w:t>
      </w:r>
    </w:p>
    <w:sectPr w:rsidR="00DC71B4" w:rsidSect="00D734D6">
      <w:head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673" w:rsidRDefault="005C2673">
      <w:r>
        <w:separator/>
      </w:r>
    </w:p>
  </w:endnote>
  <w:endnote w:type="continuationSeparator" w:id="0">
    <w:p w:rsidR="005C2673" w:rsidRDefault="005C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1B4" w:rsidRDefault="00D734D6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6767830" cy="673100"/>
              <wp:effectExtent l="9525" t="9525" r="4445" b="3175"/>
              <wp:wrapNone/>
              <wp:docPr id="1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67830" cy="673100"/>
                        <a:chOff x="15" y="14415"/>
                        <a:chExt cx="10658" cy="1060"/>
                      </a:xfrm>
                    </wpg:grpSpPr>
                    <wps:wsp>
                      <wps:cNvPr id="2" name="AutoShape 34"/>
                      <wps:cNvCnPr>
                        <a:cxnSpLocks noChangeShapeType="1"/>
                      </wps:cNvCnPr>
                      <wps:spPr bwMode="auto">
                        <a:xfrm>
                          <a:off x="15" y="14415"/>
                          <a:ext cx="10171" cy="10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7C0D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Oval 35"/>
                      <wps:cNvSpPr>
                        <a:spLocks noChangeArrowheads="1"/>
                      </wps:cNvSpPr>
                      <wps:spPr bwMode="auto">
                        <a:xfrm>
                          <a:off x="9657" y="14459"/>
                          <a:ext cx="1016" cy="1016"/>
                        </a:xfrm>
                        <a:prstGeom prst="ellipse">
                          <a:avLst/>
                        </a:prstGeom>
                        <a:solidFill>
                          <a:srgbClr val="A7C0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Oval 36"/>
                      <wps:cNvSpPr>
                        <a:spLocks noChangeArrowheads="1"/>
                      </wps:cNvSpPr>
                      <wps:spPr bwMode="auto">
                        <a:xfrm>
                          <a:off x="9733" y="14568"/>
                          <a:ext cx="908" cy="90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Oval 37"/>
                      <wps:cNvSpPr>
                        <a:spLocks noChangeArrowheads="1"/>
                      </wps:cNvSpPr>
                      <wps:spPr bwMode="auto">
                        <a:xfrm>
                          <a:off x="9802" y="14688"/>
                          <a:ext cx="783" cy="78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1B4" w:rsidRDefault="005C2673">
                            <w:pPr>
                              <w:pStyle w:val="Header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D734D6" w:rsidRPr="00D734D6">
                              <w:rPr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" o:spid="_x0000_s1032" style="position:absolute;margin-left:0;margin-top:0;width:532.9pt;height:53pt;z-index:251662336;mso-position-horizontal:left;mso-position-horizontal-relative:page;mso-position-vertical:top;mso-position-vertical-relative:bottom-margin-area" coordorigin="15,14415" coordsize="10658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33" type="#_x0000_t32" style="position:absolute;left:15;top:14415;width:10171;height:10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tH68QAAADaAAAADwAAAGRycy9kb3ducmV2LnhtbESPQWsCMRSE74X+h/AK3jRbBS1bo7SK&#10;RcGDblt7fWxes4ublyVJdf33RhB6HGbmG2Y672wjTuRD7VjB8yADQVw6XbNR8PW56r+ACBFZY+OY&#10;FFwowHz2+DDFXLsz7+lURCMShEOOCqoY21zKUFZkMQxcS5y8X+ctxiS9kdrjOcFtI4dZNpYWa04L&#10;Fba0qKg8Fn9WwXGzmHwvt23YfrzvDjtvzWH0Y5TqPXVvryAidfE/fG+vtYIh3K6kGy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W0frxAAAANoAAAAPAAAAAAAAAAAA&#10;AAAAAKECAABkcnMvZG93bnJldi54bWxQSwUGAAAAAAQABAD5AAAAkgMAAAAA&#10;" strokecolor="#a7c0de"/>
              <v:oval id="Oval 35" o:spid="_x0000_s1034" style="position:absolute;left:9657;top:14459;width:1016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V+EsAA&#10;AADaAAAADwAAAGRycy9kb3ducmV2LnhtbESPT4vCMBTE78J+h/AWvNl0VUS6RvEPQq+ten80b9ti&#10;8tJtotZvv1kQPA4z8xtmtRmsEXfqfetYwVeSgiCunG65VnA+HSdLED4gazSOScGTPGzWH6MVZto9&#10;uKB7GWoRIewzVNCE0GVS+qohiz5xHXH0flxvMUTZ11L3+Ihwa+Q0TRfSYstxocGO9g1V1/JmFZjp&#10;b2fsaTYv9jntLvlhqJZlodT4c9h+gwg0hHf41c61ghn8X4k3QK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vV+EsAAAADaAAAADwAAAAAAAAAAAAAAAACYAgAAZHJzL2Rvd25y&#10;ZXYueG1sUEsFBgAAAAAEAAQA9QAAAIUDAAAAAA==&#10;" fillcolor="#a7c0de" stroked="f"/>
              <v:oval id="Oval 36" o:spid="_x0000_s1035" style="position:absolute;left:9733;top:14568;width:908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4YZb0A&#10;AADaAAAADwAAAGRycy9kb3ducmV2LnhtbESPwQrCMBBE74L/EFbwIpoqolKNIorg1ar3pVnbYrOp&#10;TdTq1xtB8DjMzBtmsWpMKR5Uu8KyguEgAkGcWl1wpuB03PVnIJxH1lhaJgUvcrBatlsLjLV98oEe&#10;ic9EgLCLUUHufRVL6dKcDLqBrYiDd7G1QR9knUld4zPATSlHUTSRBgsOCzlWtMkpvSZ3o8CdN8Pd&#10;+T5NeDbG5K1vtDVpT6lup1nPQXhq/D/8a++1gjF8r4QbIJ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74YZb0AAADaAAAADwAAAAAAAAAAAAAAAACYAgAAZHJzL2Rvd25yZXYu&#10;eG1sUEsFBgAAAAAEAAQA9QAAAIIDAAAAAA==&#10;" fillcolor="#d3dfee [820]" stroked="f"/>
              <v:oval id="Oval 37" o:spid="_x0000_s1036" style="position:absolute;left:9802;top:14688;width:783;height: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Q7KcMA&#10;AADaAAAADwAAAGRycy9kb3ducmV2LnhtbESPT4vCMBTE78J+h/AWvMiablFXqlFkWcGexD8Xb4/m&#10;2Rabl9pka/32RhA8DjO/GWa+7EwlWmpcaVnB9zACQZxZXXKu4HhYf01BOI+ssbJMCu7kYLn46M0x&#10;0fbGO2r3PhehhF2CCgrv60RKlxVk0A1tTRy8s20M+iCbXOoGb6HcVDKOook0WHJYKLCm34Kyy/7f&#10;KBhvx3HaRvnoeJr+xGn11w6uqVSq/9mtZiA8df4dftEbHTh4Xgk3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Q7KcMAAADaAAAADwAAAAAAAAAAAAAAAACYAgAAZHJzL2Rv&#10;d25yZXYueG1sUEsFBgAAAAAEAAQA9QAAAIgDAAAAAA==&#10;" fillcolor="#7ba0cd [2420]" stroked="f">
                <v:textbox>
                  <w:txbxContent>
                    <w:p w:rsidR="00DC71B4" w:rsidRDefault="005C2673">
                      <w:pPr>
                        <w:pStyle w:val="Header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D734D6" w:rsidRPr="00D734D6">
                        <w:rPr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oval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673" w:rsidRDefault="005C2673">
      <w:r>
        <w:separator/>
      </w:r>
    </w:p>
  </w:footnote>
  <w:footnote w:type="continuationSeparator" w:id="0">
    <w:p w:rsidR="005C2673" w:rsidRDefault="005C2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1B4" w:rsidRDefault="002327D8">
    <w:pPr>
      <w:pStyle w:val="Header"/>
    </w:pPr>
    <w:r w:rsidRPr="000B7DA8">
      <w:fldChar w:fldCharType="begin"/>
    </w:r>
    <w:r w:rsidR="002F341B" w:rsidRPr="000B7DA8">
      <w:instrText>MACROBUTTON DoFieldClick [Recipient Name]</w:instrText>
    </w:r>
    <w:r w:rsidRPr="000B7DA8">
      <w:fldChar w:fldCharType="end"/>
    </w:r>
    <w:r w:rsidR="002F341B">
      <w:br/>
    </w:r>
    <w:r w:rsidR="005C2673">
      <w:fldChar w:fldCharType="begin"/>
    </w:r>
    <w:r w:rsidR="005C2673">
      <w:instrText>CREATEDATE  \@ "MMMM d, yyyy"  \* MERGEFORMAT</w:instrText>
    </w:r>
    <w:r w:rsidR="005C2673">
      <w:fldChar w:fldCharType="separate"/>
    </w:r>
    <w:r w:rsidR="007F56BA">
      <w:rPr>
        <w:noProof/>
      </w:rPr>
      <w:t>October 14, 2006</w:t>
    </w:r>
    <w:r w:rsidR="005C2673">
      <w:rPr>
        <w:noProof/>
      </w:rPr>
      <w:fldChar w:fldCharType="end"/>
    </w:r>
    <w:r w:rsidR="002F341B">
      <w:br/>
      <w:t xml:space="preserve">Page </w:t>
    </w:r>
    <w:r w:rsidR="005C2673">
      <w:fldChar w:fldCharType="begin"/>
    </w:r>
    <w:r w:rsidR="005C2673">
      <w:instrText>PAGE</w:instrText>
    </w:r>
    <w:r w:rsidR="005C2673">
      <w:fldChar w:fldCharType="separate"/>
    </w:r>
    <w:r w:rsidR="00E14CF0">
      <w:rPr>
        <w:rStyle w:val="PageNumber"/>
        <w:noProof/>
      </w:rPr>
      <w:t>2</w:t>
    </w:r>
    <w:r w:rsidR="005C2673">
      <w:rPr>
        <w:rStyle w:val="PageNumber"/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1B4" w:rsidRDefault="0049011F">
    <w:pPr>
      <w:pStyle w:val="Header"/>
      <w:jc w:val="center"/>
      <w:rPr>
        <w:color w:val="365F91" w:themeColor="accent1" w:themeShade="BF"/>
        <w:sz w:val="40"/>
        <w:szCs w:val="40"/>
      </w:rPr>
    </w:pPr>
    <w:r>
      <w:rPr>
        <w:noProof/>
        <w:color w:val="365F91" w:themeColor="accent1" w:themeShade="BF"/>
        <w:sz w:val="40"/>
        <w:szCs w:val="40"/>
      </w:rPr>
      <w:ptab w:relativeTo="margin" w:alignment="left" w:leader="none"/>
    </w:r>
    <w:r w:rsidR="00D734D6">
      <w:rPr>
        <w:noProof/>
        <w:color w:val="365F91" w:themeColor="accent1" w:themeShade="BF"/>
        <w:sz w:val="40"/>
        <w:szCs w:val="40"/>
      </w:rPr>
      <mc:AlternateContent>
        <mc:Choice Requires="wpg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1334770" cy="3482975"/>
              <wp:effectExtent l="1905" t="7620" r="10795" b="635"/>
              <wp:wrapNone/>
              <wp:docPr id="6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 rot="16200000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7" name="AutoShape 2"/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7C0D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8" name="Group 3"/>
                      <wpg:cNvGrpSpPr>
                        <a:grpSpLocks noChangeAspect="1"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9" name="Freeform 4"/>
                        <wps:cNvSpPr>
                          <a:spLocks noChangeAspect="1"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7C0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5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rgbClr val="D3DF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C0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6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rgbClr val="7BA0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C0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1B4" w:rsidRDefault="00DC71B4">
                              <w:pPr>
                                <w:pStyle w:val="Header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0;margin-top:0;width:105.1pt;height:274.25pt;rotation:90;flip:y;z-index:-251656192;mso-position-horizontal:lef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" o:allowincell="f">
              <o:lock v:ext="edit" aspectratio="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icr8QAAADaAAAADwAAAGRycy9kb3ducmV2LnhtbESPQWvCQBSE74L/YXlCL1I3ClVJXUVE&#10;RXqqUWiPj+wzCWbfht2tif313YLgcZiZb5jFqjO1uJHzlWUF41ECgji3uuJCwfm0e52D8AFZY22Z&#10;FNzJw2rZ7y0w1bblI92yUIgIYZ+igjKEJpXS5yUZ9CPbEEfvYp3BEKUrpHbYRrip5SRJptJgxXGh&#10;xIY2JeXX7McoGO4m27dt1rjZ/us7+fgNn/vTuFXqZdCt30EE6sIz/GgftIIZ/F+JN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aJyvxAAAANoAAAAPAAAAAAAAAAAA&#10;AAAAAKECAABkcnMvZG93bnJldi54bWxQSwUGAAAAAAQABAD5AAAAkgMAAAAA&#10;" strokecolor="#a7c0de">
                <o:lock v:ext="edit" aspectratio="t"/>
              </v:shape>
              <v:group id="Group 3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o:lock v:ext="edit" aspectratio="t"/>
                <v:shape id="Freeform 4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BvMQA&#10;AADaAAAADwAAAGRycy9kb3ducmV2LnhtbESPQWvCQBSE74L/YXlCL2I29SA2uooIpc2p1ZacH9ln&#10;NjH7NmRXk/bXdwuFHoeZ+YbZ7kfbijv1vnas4DFJQRCXTtdcKfj8eF6sQfiArLF1TAq+yMN+N51s&#10;MdNu4BPdz6ESEcI+QwUmhC6T0peGLPrEdcTRu7jeYoiyr6TucYhw28plmq6kxZrjgsGOjobK6/lm&#10;Fby9h7bhl3lR5OXtO12uTJM3o1IPs/GwARFoDP/hv/arVvAE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AwbzEAAAA2gAAAA8AAAAAAAAAAAAAAAAAmAIAAGRycy9k&#10;b3ducmV2LnhtbFBLBQYAAAAABAAEAPUAAACJAwAAAAA=&#10;" path="m6418,1185r,5485l1809,6669c974,5889,,3958,1407,1987,2830,,5591,411,6418,1185xe" fillcolor="#a7c0de" stroked="f">
                  <v:path arrowok="t" o:connecttype="custom" o:connectlocs="5291,1038;5291,5845;1491,5844;1160,1741;5291,1038" o:connectangles="0,0,0,0,0"/>
                  <o:lock v:ext="edit" aspectratio="t"/>
                </v:shape>
                <v:oval id="Oval 5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fAScgA&#10;AADbAAAADwAAAGRycy9kb3ducmV2LnhtbESPQU/CQBCF7yT+h82YeCGyVQPRykIEJAETTUAv3ibd&#10;sW3ozja7Ky38eudA4m0m781730znvWvUkUKsPRu4G2WgiAtvay4NfH2ubx9BxYRssfFMBk4UYT67&#10;Gkwxt77jHR33qVQSwjFHA1VKba51LCpyGEe+JRbtxweHSdZQahuwk3DX6Pssm2iHNUtDhS0tKyoO&#10;+19nYPywC2/D7eT8sVh15zGunl6/D+/G3Fz3L8+gEvXp33y53ljBF3r5RQbQ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Z8BJyAAAANsAAAAPAAAAAAAAAAAAAAAAAJgCAABk&#10;cnMvZG93bnJldi54bWxQSwUGAAAAAAQABAD1AAAAjQMAAAAA&#10;" fillcolor="#d3dfee" stroked="f" strokecolor="#a7c0de">
                  <o:lock v:ext="edit" aspectratio="t"/>
                </v:oval>
                <v:oval id="Oval 6" o:spid="_x0000_s1031" style="position:absolute;left:6217;top:10481;width:3424;height:3221;rotation:-581928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SlrMIA&#10;AADbAAAADwAAAGRycy9kb3ducmV2LnhtbERPTWsCMRC9C/6HMAVvmrVCka1RrFCwPVS07cHbsBk3&#10;624m6Sbq9t8bQfA2j/c5s0VnG3GmNlSOFYxHGQjiwumKSwU/3+/DKYgQkTU2jknBPwVYzPu9Geba&#10;XXhL510sRQrhkKMCE6PPpQyFIYth5Dxx4g6utRgTbEupW7ykcNvI5yx7kRYrTg0GPa0MFfXuZBUQ&#10;mQ+q96fj38Z/fU78uivr3zelBk/d8hVEpC4+xHf3Wqf5Y7j9kg6Q8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xKWswgAAANsAAAAPAAAAAAAAAAAAAAAAAJgCAABkcnMvZG93&#10;bnJldi54bWxQSwUGAAAAAAQABAD1AAAAhwMAAAAA&#10;" fillcolor="#7ba0cd" stroked="f" strokecolor="#a7c0de">
                  <o:lock v:ext="edit" aspectratio="t"/>
                  <v:textbox inset="0,0,0,0">
                    <w:txbxContent>
                      <w:p w:rsidR="00DC71B4" w:rsidRDefault="00DC71B4">
                        <w:pPr>
                          <w:pStyle w:val="Header"/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  <w:r w:rsidR="00FA1BEC" w:rsidRPr="00FA1BEC">
      <w:rPr>
        <w:noProof/>
        <w:color w:val="365F91" w:themeColor="accent1" w:themeShade="BF"/>
        <w:sz w:val="40"/>
        <w:szCs w:val="40"/>
      </w:rPr>
      <w:t>Blue Yonder Airlines</w:t>
    </w:r>
  </w:p>
  <w:p w:rsidR="00DC71B4" w:rsidRDefault="00DC71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0A"/>
    <w:rsid w:val="000A0714"/>
    <w:rsid w:val="000B7DA8"/>
    <w:rsid w:val="000F21F5"/>
    <w:rsid w:val="000F2F1D"/>
    <w:rsid w:val="0012279B"/>
    <w:rsid w:val="0013733D"/>
    <w:rsid w:val="00165240"/>
    <w:rsid w:val="001B0EB0"/>
    <w:rsid w:val="001C39C4"/>
    <w:rsid w:val="001C3B37"/>
    <w:rsid w:val="001D185A"/>
    <w:rsid w:val="00204EBD"/>
    <w:rsid w:val="0021430B"/>
    <w:rsid w:val="002327D8"/>
    <w:rsid w:val="00255735"/>
    <w:rsid w:val="00257509"/>
    <w:rsid w:val="00267CC0"/>
    <w:rsid w:val="00272AE7"/>
    <w:rsid w:val="002A1E60"/>
    <w:rsid w:val="002F341B"/>
    <w:rsid w:val="00333A3F"/>
    <w:rsid w:val="00347979"/>
    <w:rsid w:val="003A65CF"/>
    <w:rsid w:val="004029BF"/>
    <w:rsid w:val="00422D2C"/>
    <w:rsid w:val="00452DEA"/>
    <w:rsid w:val="0049011F"/>
    <w:rsid w:val="004B5B67"/>
    <w:rsid w:val="00517A98"/>
    <w:rsid w:val="00530AAD"/>
    <w:rsid w:val="00536B2A"/>
    <w:rsid w:val="00572606"/>
    <w:rsid w:val="00575B10"/>
    <w:rsid w:val="005B2344"/>
    <w:rsid w:val="005C2673"/>
    <w:rsid w:val="005F4F00"/>
    <w:rsid w:val="00614FBB"/>
    <w:rsid w:val="0061751D"/>
    <w:rsid w:val="006308D8"/>
    <w:rsid w:val="00643A94"/>
    <w:rsid w:val="00647857"/>
    <w:rsid w:val="00650B2F"/>
    <w:rsid w:val="00651856"/>
    <w:rsid w:val="006F02C2"/>
    <w:rsid w:val="007334AD"/>
    <w:rsid w:val="007347D7"/>
    <w:rsid w:val="00744147"/>
    <w:rsid w:val="00767097"/>
    <w:rsid w:val="007834BF"/>
    <w:rsid w:val="007B22B5"/>
    <w:rsid w:val="007C2960"/>
    <w:rsid w:val="007D03C5"/>
    <w:rsid w:val="007F303E"/>
    <w:rsid w:val="007F56BA"/>
    <w:rsid w:val="00852CDA"/>
    <w:rsid w:val="0087164E"/>
    <w:rsid w:val="00876FF3"/>
    <w:rsid w:val="008927C2"/>
    <w:rsid w:val="008A3187"/>
    <w:rsid w:val="008C0A78"/>
    <w:rsid w:val="009321DF"/>
    <w:rsid w:val="00956F81"/>
    <w:rsid w:val="00981E11"/>
    <w:rsid w:val="00985E0A"/>
    <w:rsid w:val="009A462A"/>
    <w:rsid w:val="009E1724"/>
    <w:rsid w:val="009F2F6E"/>
    <w:rsid w:val="009F34DD"/>
    <w:rsid w:val="00A46190"/>
    <w:rsid w:val="00A5159D"/>
    <w:rsid w:val="00AE27A5"/>
    <w:rsid w:val="00AF5E1D"/>
    <w:rsid w:val="00B26817"/>
    <w:rsid w:val="00B52DA1"/>
    <w:rsid w:val="00B76823"/>
    <w:rsid w:val="00B80048"/>
    <w:rsid w:val="00BD0BBB"/>
    <w:rsid w:val="00C833FF"/>
    <w:rsid w:val="00CC2ADC"/>
    <w:rsid w:val="00CE2C65"/>
    <w:rsid w:val="00CF13D7"/>
    <w:rsid w:val="00D12684"/>
    <w:rsid w:val="00D27A70"/>
    <w:rsid w:val="00D734D6"/>
    <w:rsid w:val="00DA26B5"/>
    <w:rsid w:val="00DC71B4"/>
    <w:rsid w:val="00E14CF0"/>
    <w:rsid w:val="00E915B3"/>
    <w:rsid w:val="00EA5EAF"/>
    <w:rsid w:val="00F07C74"/>
    <w:rsid w:val="00F848CB"/>
    <w:rsid w:val="00FA1BEC"/>
    <w:rsid w:val="00FD0588"/>
    <w:rsid w:val="00FD5F91"/>
    <w:rsid w:val="00FE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DocumentPartTemplate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customStyle="1" w:styleId="HeaderChar">
    <w:name w:val="Header Char"/>
    <w:basedOn w:val="DefaultParagraphFont"/>
    <w:link w:val="Header"/>
    <w:uiPriority w:val="99"/>
    <w:rsid w:val="00FA1B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customStyle="1" w:styleId="HeaderChar">
    <w:name w:val="Header Char"/>
    <w:basedOn w:val="DefaultParagraphFont"/>
    <w:link w:val="Header"/>
    <w:uiPriority w:val="99"/>
    <w:rsid w:val="00FA1B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DAWNAW~1\LOCALS~1\Temp\TCD4D.tmp\Job%20offer%20with%20relocation%20assistan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Job offer with relocation assistance.dot</Template>
  <TotalTime>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Dawna Walls</dc:creator>
  <cp:lastModifiedBy>LE Silva</cp:lastModifiedBy>
  <cp:revision>2</cp:revision>
  <cp:lastPrinted>2006-10-15T03:57:00Z</cp:lastPrinted>
  <dcterms:created xsi:type="dcterms:W3CDTF">2010-09-20T04:06:00Z</dcterms:created>
  <dcterms:modified xsi:type="dcterms:W3CDTF">2010-09-20T04:06:00Z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TC061267611033</vt:lpwstr>
  </property>
</Properties>
</file>